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68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李伟东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56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中药炮制工程学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1~2,8~11周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中药炮制工程学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1~2,8~11周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